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FC516D" w:rsidRDefault="00FC516D">
      <w:pPr>
        <w:pStyle w:val="LO-Normal"/>
        <w:jc w:val="both"/>
        <w:rPr>
          <w:rFonts w:ascii="Arial" w:hAnsi="Arial" w:cs="Arial"/>
          <w:b/>
          <w:sz w:val="32"/>
          <w:szCs w:val="32"/>
        </w:rPr>
      </w:pPr>
      <w:r w:rsidRPr="00FC516D">
        <w:rPr>
          <w:rFonts w:ascii="Arial" w:hAnsi="Arial" w:cs="Arial"/>
          <w:b/>
          <w:sz w:val="22"/>
          <w:szCs w:val="22"/>
        </w:rPr>
        <w:t xml:space="preserve">                         </w:t>
      </w:r>
      <w:r w:rsidR="0091791C">
        <w:rPr>
          <w:rFonts w:ascii="Arial" w:hAnsi="Arial" w:cs="Arial"/>
          <w:b/>
          <w:sz w:val="22"/>
          <w:szCs w:val="22"/>
        </w:rPr>
        <w:t xml:space="preserve">    </w:t>
      </w:r>
      <w:r w:rsidR="00C36E84">
        <w:rPr>
          <w:rFonts w:ascii="Arial" w:hAnsi="Arial" w:cs="Arial"/>
          <w:b/>
          <w:color w:val="FF0000"/>
          <w:sz w:val="32"/>
          <w:szCs w:val="32"/>
        </w:rPr>
        <w:t xml:space="preserve">           </w:t>
      </w:r>
      <w:r w:rsidR="00CA7FC9">
        <w:rPr>
          <w:rFonts w:ascii="Arial" w:hAnsi="Arial" w:cs="Arial"/>
          <w:b/>
          <w:color w:val="FF0000"/>
          <w:sz w:val="32"/>
          <w:szCs w:val="32"/>
        </w:rPr>
        <w:t xml:space="preserve">  </w:t>
      </w:r>
      <w:r w:rsidR="00C36E84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Pr="00FC516D">
        <w:rPr>
          <w:rFonts w:ascii="Arial" w:hAnsi="Arial" w:cs="Arial"/>
          <w:b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>DOTYCZY POSTĘPOWANIA</w:t>
      </w:r>
      <w:r w:rsidR="002F5628">
        <w:rPr>
          <w:rFonts w:ascii="Arial" w:eastAsia="Times New Roman" w:hAnsi="Arial" w:cs="Arial"/>
          <w:sz w:val="22"/>
          <w:szCs w:val="22"/>
        </w:rPr>
        <w:t xml:space="preserve">: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5D2A93">
        <w:rPr>
          <w:rFonts w:ascii="Arial" w:eastAsia="Times New Roman" w:hAnsi="Arial" w:cs="Arial"/>
          <w:b/>
          <w:sz w:val="22"/>
          <w:szCs w:val="22"/>
        </w:rPr>
        <w:t>21</w:t>
      </w:r>
      <w:r w:rsidR="00B9550D">
        <w:rPr>
          <w:rFonts w:ascii="Arial" w:eastAsia="Times New Roman" w:hAnsi="Arial" w:cs="Arial"/>
          <w:b/>
          <w:sz w:val="22"/>
          <w:szCs w:val="22"/>
        </w:rPr>
        <w:t>.202</w:t>
      </w:r>
      <w:r w:rsidR="00E90EFD">
        <w:rPr>
          <w:rFonts w:ascii="Arial" w:eastAsia="Times New Roman" w:hAnsi="Arial" w:cs="Arial"/>
          <w:b/>
          <w:sz w:val="22"/>
          <w:szCs w:val="22"/>
        </w:rPr>
        <w:t>5</w:t>
      </w:r>
      <w:bookmarkStart w:id="0" w:name="_GoBack"/>
      <w:bookmarkEnd w:id="0"/>
    </w:p>
    <w:p w:rsidR="00E90EFD" w:rsidRDefault="00E90EFD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</w:p>
    <w:p w:rsidR="00E90EFD" w:rsidRPr="006679FC" w:rsidRDefault="005D2A93" w:rsidP="00E90EFD">
      <w:pPr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pl-PL" w:bidi="ar-SA"/>
        </w:rPr>
      </w:pPr>
      <w:r w:rsidRPr="006679FC">
        <w:rPr>
          <w:rFonts w:ascii="Arial" w:hAnsi="Arial" w:cs="Arial"/>
          <w:b/>
          <w:sz w:val="28"/>
          <w:szCs w:val="28"/>
        </w:rPr>
        <w:t>Remont budynku 18 Opole (warsztat)</w:t>
      </w: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10206" w:type="dxa"/>
        <w:tblInd w:w="-113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"/>
        <w:gridCol w:w="2656"/>
        <w:gridCol w:w="1815"/>
        <w:gridCol w:w="1819"/>
        <w:gridCol w:w="1832"/>
        <w:gridCol w:w="1694"/>
      </w:tblGrid>
      <w:tr w:rsidR="00D85317" w:rsidRPr="001F4DDA" w:rsidTr="00E835B6">
        <w:trPr>
          <w:cantSplit/>
          <w:trHeight w:val="1429"/>
          <w:tblHeader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uprawnień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Numer zaświadczenia o przynależności do Izby Inżynierów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D85317" w:rsidRPr="001F4DDA" w:rsidTr="00E835B6">
        <w:trPr>
          <w:cantSplit/>
          <w:trHeight w:hRule="exact" w:val="3498"/>
        </w:trPr>
        <w:tc>
          <w:tcPr>
            <w:tcW w:w="28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7084B" w:rsidRPr="00551202" w:rsidRDefault="00B7084B" w:rsidP="00B7084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Kierownik budowy posiadający:</w:t>
            </w:r>
          </w:p>
          <w:p w:rsidR="00D85317" w:rsidRPr="00551202" w:rsidRDefault="00C74F38" w:rsidP="003E51E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</w:t>
            </w:r>
            <w:r w:rsidR="0091791C" w:rsidRPr="006679FC">
              <w:rPr>
                <w:rFonts w:ascii="Arial" w:hAnsi="Arial" w:cs="Arial"/>
                <w:b/>
                <w:sz w:val="20"/>
                <w:szCs w:val="20"/>
                <w:u w:val="single"/>
              </w:rPr>
              <w:t>konstrukcyjno-budowlanej bez ograniczeń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551202" w:rsidRDefault="00551202" w:rsidP="00551202">
      <w:pPr>
        <w:jc w:val="center"/>
        <w:rPr>
          <w:rFonts w:ascii="Arial" w:eastAsia="Times New Roman" w:hAnsi="Arial" w:cs="Arial"/>
        </w:rPr>
      </w:pPr>
    </w:p>
    <w:p w:rsidR="006679FC" w:rsidRDefault="006679FC" w:rsidP="00551202">
      <w:pPr>
        <w:jc w:val="center"/>
        <w:rPr>
          <w:rFonts w:ascii="Arial" w:eastAsia="Times New Roman" w:hAnsi="Arial" w:cs="Arial"/>
        </w:rPr>
      </w:pPr>
    </w:p>
    <w:p w:rsidR="002D78C6" w:rsidRPr="006679FC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  <w:u w:val="single"/>
        </w:rPr>
      </w:pPr>
      <w:r w:rsidRPr="006679FC">
        <w:rPr>
          <w:rFonts w:ascii="Arial" w:eastAsia="Times New Roman" w:hAnsi="Arial" w:cs="Arial"/>
          <w:b/>
          <w:color w:val="FF0000"/>
          <w:sz w:val="28"/>
          <w:szCs w:val="28"/>
          <w:u w:val="single"/>
        </w:rPr>
        <w:t>NALEŻY PODPISAĆ ELEKTRONICZNIE: PODPISEM</w:t>
      </w:r>
    </w:p>
    <w:p w:rsidR="00441C44" w:rsidRPr="006679FC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  <w:u w:val="single"/>
        </w:rPr>
      </w:pPr>
      <w:r w:rsidRPr="006679FC">
        <w:rPr>
          <w:rFonts w:ascii="Arial" w:eastAsia="Times New Roman" w:hAnsi="Arial" w:cs="Arial"/>
          <w:b/>
          <w:color w:val="FF0000"/>
          <w:sz w:val="28"/>
          <w:szCs w:val="28"/>
          <w:u w:val="single"/>
        </w:rPr>
        <w:t>KWALIFIKOWANYM lub PODPISEM ZAUFANYM lub PODPISEM OSOBISTYM !!!</w:t>
      </w:r>
    </w:p>
    <w:sectPr w:rsidR="00441C44" w:rsidRPr="006679FC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1D5" w:rsidRDefault="000E11D5">
      <w:r>
        <w:separator/>
      </w:r>
    </w:p>
  </w:endnote>
  <w:endnote w:type="continuationSeparator" w:id="0">
    <w:p w:rsidR="000E11D5" w:rsidRDefault="000E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B7F24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B7F24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1D5" w:rsidRDefault="000E11D5">
      <w:r>
        <w:separator/>
      </w:r>
    </w:p>
  </w:footnote>
  <w:footnote w:type="continuationSeparator" w:id="0">
    <w:p w:rsidR="000E11D5" w:rsidRDefault="000E1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5D2A93">
      <w:rPr>
        <w:rFonts w:ascii="Arial" w:hAnsi="Arial" w:cs="Arial"/>
        <w:b/>
        <w:sz w:val="20"/>
        <w:szCs w:val="20"/>
      </w:rPr>
      <w:t>21</w:t>
    </w:r>
    <w:r w:rsidR="009E49D5">
      <w:rPr>
        <w:rFonts w:ascii="Arial" w:hAnsi="Arial" w:cs="Arial"/>
        <w:b/>
        <w:sz w:val="20"/>
        <w:szCs w:val="20"/>
      </w:rPr>
      <w:t>.202</w:t>
    </w:r>
    <w:r w:rsidR="00E90EFD">
      <w:rPr>
        <w:rFonts w:ascii="Arial" w:hAnsi="Arial" w:cs="Arial"/>
        <w:b/>
        <w:sz w:val="20"/>
        <w:szCs w:val="20"/>
      </w:rPr>
      <w:t>5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CE501C">
      <w:rPr>
        <w:rFonts w:ascii="Arial" w:hAnsi="Arial" w:cs="Arial"/>
        <w:b/>
        <w:sz w:val="20"/>
        <w:szCs w:val="20"/>
      </w:rPr>
      <w:t>7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C44"/>
    <w:rsid w:val="00000530"/>
    <w:rsid w:val="0000209E"/>
    <w:rsid w:val="00010220"/>
    <w:rsid w:val="00066DD5"/>
    <w:rsid w:val="0007515B"/>
    <w:rsid w:val="00081E25"/>
    <w:rsid w:val="000902C9"/>
    <w:rsid w:val="000B06C5"/>
    <w:rsid w:val="000D77FF"/>
    <w:rsid w:val="000E11D5"/>
    <w:rsid w:val="00106D49"/>
    <w:rsid w:val="00157327"/>
    <w:rsid w:val="00167E95"/>
    <w:rsid w:val="0017116C"/>
    <w:rsid w:val="001C1708"/>
    <w:rsid w:val="001F4DDA"/>
    <w:rsid w:val="00231187"/>
    <w:rsid w:val="002429DB"/>
    <w:rsid w:val="00263DFB"/>
    <w:rsid w:val="002A33BE"/>
    <w:rsid w:val="002A5F4D"/>
    <w:rsid w:val="002D78C6"/>
    <w:rsid w:val="002F5628"/>
    <w:rsid w:val="002F652C"/>
    <w:rsid w:val="0034551E"/>
    <w:rsid w:val="003B4336"/>
    <w:rsid w:val="003E51E9"/>
    <w:rsid w:val="0040204F"/>
    <w:rsid w:val="00433649"/>
    <w:rsid w:val="00441C44"/>
    <w:rsid w:val="00457FD7"/>
    <w:rsid w:val="004855D8"/>
    <w:rsid w:val="00492566"/>
    <w:rsid w:val="004D1B8E"/>
    <w:rsid w:val="004F0263"/>
    <w:rsid w:val="0050745E"/>
    <w:rsid w:val="0052130C"/>
    <w:rsid w:val="00523A13"/>
    <w:rsid w:val="00551202"/>
    <w:rsid w:val="00596041"/>
    <w:rsid w:val="005979AC"/>
    <w:rsid w:val="005B0CA7"/>
    <w:rsid w:val="005C4D1A"/>
    <w:rsid w:val="005D2A93"/>
    <w:rsid w:val="005F34F3"/>
    <w:rsid w:val="00611C29"/>
    <w:rsid w:val="00622CBA"/>
    <w:rsid w:val="006400D2"/>
    <w:rsid w:val="00662D94"/>
    <w:rsid w:val="006679FC"/>
    <w:rsid w:val="00677E8A"/>
    <w:rsid w:val="006849AE"/>
    <w:rsid w:val="00685D31"/>
    <w:rsid w:val="006C4F93"/>
    <w:rsid w:val="006E2FA4"/>
    <w:rsid w:val="006F5CD8"/>
    <w:rsid w:val="00706B1B"/>
    <w:rsid w:val="007205CE"/>
    <w:rsid w:val="00732B07"/>
    <w:rsid w:val="00736BC7"/>
    <w:rsid w:val="00737786"/>
    <w:rsid w:val="00737A8C"/>
    <w:rsid w:val="00754A6D"/>
    <w:rsid w:val="00757415"/>
    <w:rsid w:val="0077173E"/>
    <w:rsid w:val="007848A4"/>
    <w:rsid w:val="007853DC"/>
    <w:rsid w:val="007B7642"/>
    <w:rsid w:val="007E6BC5"/>
    <w:rsid w:val="007F5383"/>
    <w:rsid w:val="00822685"/>
    <w:rsid w:val="0085641C"/>
    <w:rsid w:val="008742BC"/>
    <w:rsid w:val="008859D6"/>
    <w:rsid w:val="00896B8E"/>
    <w:rsid w:val="008B7F24"/>
    <w:rsid w:val="008E7354"/>
    <w:rsid w:val="0091791C"/>
    <w:rsid w:val="009B15F3"/>
    <w:rsid w:val="009C1E27"/>
    <w:rsid w:val="009C2C6E"/>
    <w:rsid w:val="009D7A55"/>
    <w:rsid w:val="009E49D5"/>
    <w:rsid w:val="009F0B64"/>
    <w:rsid w:val="00A04B1B"/>
    <w:rsid w:val="00A16143"/>
    <w:rsid w:val="00A332AF"/>
    <w:rsid w:val="00A3474D"/>
    <w:rsid w:val="00A40F18"/>
    <w:rsid w:val="00A419B0"/>
    <w:rsid w:val="00A92691"/>
    <w:rsid w:val="00AC2C6B"/>
    <w:rsid w:val="00B309FA"/>
    <w:rsid w:val="00B40B95"/>
    <w:rsid w:val="00B43FF7"/>
    <w:rsid w:val="00B7084B"/>
    <w:rsid w:val="00B771C6"/>
    <w:rsid w:val="00B9550D"/>
    <w:rsid w:val="00B979B9"/>
    <w:rsid w:val="00BB177F"/>
    <w:rsid w:val="00BB608B"/>
    <w:rsid w:val="00BD3AE0"/>
    <w:rsid w:val="00BF5319"/>
    <w:rsid w:val="00C36E84"/>
    <w:rsid w:val="00C74F38"/>
    <w:rsid w:val="00C95031"/>
    <w:rsid w:val="00CA7FC9"/>
    <w:rsid w:val="00CB7820"/>
    <w:rsid w:val="00CC0456"/>
    <w:rsid w:val="00CE501C"/>
    <w:rsid w:val="00D1289B"/>
    <w:rsid w:val="00D3230C"/>
    <w:rsid w:val="00D74C67"/>
    <w:rsid w:val="00D85317"/>
    <w:rsid w:val="00D854C6"/>
    <w:rsid w:val="00DE0BE8"/>
    <w:rsid w:val="00E057D4"/>
    <w:rsid w:val="00E634E1"/>
    <w:rsid w:val="00E7351F"/>
    <w:rsid w:val="00E835B6"/>
    <w:rsid w:val="00E90EFD"/>
    <w:rsid w:val="00E94E45"/>
    <w:rsid w:val="00EB158D"/>
    <w:rsid w:val="00ED3C77"/>
    <w:rsid w:val="00F00F37"/>
    <w:rsid w:val="00F22B99"/>
    <w:rsid w:val="00F40914"/>
    <w:rsid w:val="00F57386"/>
    <w:rsid w:val="00F75956"/>
    <w:rsid w:val="00F80145"/>
    <w:rsid w:val="00F807D6"/>
    <w:rsid w:val="00FB56B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733F8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634E1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634E1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48605F-1842-4C81-BBFE-7CFBA8961D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Kidziak Dominika</cp:lastModifiedBy>
  <cp:revision>12</cp:revision>
  <cp:lastPrinted>2024-11-18T10:01:00Z</cp:lastPrinted>
  <dcterms:created xsi:type="dcterms:W3CDTF">2024-11-18T09:14:00Z</dcterms:created>
  <dcterms:modified xsi:type="dcterms:W3CDTF">2025-04-15T10:59:00Z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